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F5737"/>
    <w:p w14:paraId="6263A7B9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БЮДЖЕТНОЕ ДОШКОЛЬНОЕ ОБРАЗОВАТЕЛЬНОЕ УЧРЕЖДЕНИЕ</w:t>
      </w:r>
    </w:p>
    <w:p w14:paraId="242652A7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«ДЕТСКИЙ САД №67 «ПОДСНЕЖНИК» комбинированного вида г. Улан-Удэ</w:t>
      </w:r>
    </w:p>
    <w:p w14:paraId="5E977F7F"/>
    <w:p w14:paraId="1B46455E"/>
    <w:p w14:paraId="076C974C"/>
    <w:p w14:paraId="73684911"/>
    <w:p w14:paraId="64ECD3C6"/>
    <w:p w14:paraId="7E18B2F6"/>
    <w:p w14:paraId="3F20420B"/>
    <w:p w14:paraId="2C7144C4">
      <w:pPr>
        <w:rPr>
          <w:sz w:val="36"/>
          <w:szCs w:val="36"/>
        </w:rPr>
      </w:pPr>
    </w:p>
    <w:p w14:paraId="655E1D64">
      <w:pPr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</w:p>
    <w:p w14:paraId="4AC8ED11">
      <w:pPr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bookmarkStart w:id="0" w:name="_GoBack"/>
      <w:bookmarkEnd w:id="0"/>
    </w:p>
    <w:p w14:paraId="3C51FB7E">
      <w:pPr>
        <w:jc w:val="center"/>
        <w:rPr>
          <w:spacing w:val="-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Столярная</w:t>
      </w: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 xml:space="preserve"> мастерская «Папы Карло»</w:t>
      </w:r>
      <w:r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spacing w:val="-2"/>
        </w:rPr>
        <w:t xml:space="preserve"> </w:t>
      </w:r>
    </w:p>
    <w:p w14:paraId="75AC127A">
      <w:pPr>
        <w:rPr>
          <w:rFonts w:ascii="Times New Roman" w:hAnsi="Times New Roman" w:cs="Times New Roman"/>
          <w:sz w:val="28"/>
          <w:szCs w:val="28"/>
        </w:rPr>
      </w:pPr>
    </w:p>
    <w:p w14:paraId="6F19C5E0">
      <w:pPr>
        <w:rPr>
          <w:rFonts w:ascii="Times New Roman" w:hAnsi="Times New Roman" w:cs="Times New Roman"/>
          <w:sz w:val="28"/>
          <w:szCs w:val="28"/>
        </w:rPr>
      </w:pPr>
    </w:p>
    <w:p w14:paraId="69B7EC30">
      <w:pPr>
        <w:rPr>
          <w:rFonts w:ascii="Times New Roman" w:hAnsi="Times New Roman" w:cs="Times New Roman"/>
          <w:sz w:val="28"/>
          <w:szCs w:val="28"/>
        </w:rPr>
      </w:pPr>
    </w:p>
    <w:p w14:paraId="299B88D8">
      <w:pPr>
        <w:rPr>
          <w:rFonts w:ascii="Times New Roman" w:hAnsi="Times New Roman" w:cs="Times New Roman"/>
          <w:sz w:val="28"/>
          <w:szCs w:val="28"/>
        </w:rPr>
      </w:pPr>
    </w:p>
    <w:p w14:paraId="4536DF3B">
      <w:pPr>
        <w:rPr>
          <w:rFonts w:ascii="Times New Roman" w:hAnsi="Times New Roman" w:cs="Times New Roman"/>
          <w:sz w:val="28"/>
          <w:szCs w:val="28"/>
        </w:rPr>
      </w:pPr>
    </w:p>
    <w:p w14:paraId="55F3491C">
      <w:pPr>
        <w:rPr>
          <w:rFonts w:ascii="Times New Roman" w:hAnsi="Times New Roman" w:cs="Times New Roman"/>
          <w:sz w:val="28"/>
          <w:szCs w:val="28"/>
        </w:rPr>
      </w:pPr>
    </w:p>
    <w:p w14:paraId="22D66E6C">
      <w:pPr>
        <w:rPr>
          <w:rFonts w:ascii="Times New Roman" w:hAnsi="Times New Roman" w:cs="Times New Roman"/>
          <w:sz w:val="28"/>
          <w:szCs w:val="28"/>
        </w:rPr>
      </w:pPr>
    </w:p>
    <w:p w14:paraId="1AD87FD8">
      <w:pPr>
        <w:rPr>
          <w:rFonts w:ascii="Times New Roman" w:hAnsi="Times New Roman" w:cs="Times New Roman"/>
          <w:sz w:val="28"/>
          <w:szCs w:val="28"/>
        </w:rPr>
      </w:pPr>
    </w:p>
    <w:p w14:paraId="59988AC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Выполнила: воспитатель </w:t>
      </w:r>
    </w:p>
    <w:p w14:paraId="4C10ABB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Голчина Татьяна Васильевна</w:t>
      </w:r>
    </w:p>
    <w:p w14:paraId="36995B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 квалификационная категория </w:t>
      </w:r>
    </w:p>
    <w:p w14:paraId="05B335F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0A209E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D734CD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A6EBA32">
      <w:pPr>
        <w:rPr>
          <w:rFonts w:ascii="Times New Roman" w:hAnsi="Times New Roman" w:cs="Times New Roman"/>
          <w:sz w:val="28"/>
          <w:szCs w:val="28"/>
        </w:rPr>
      </w:pPr>
    </w:p>
    <w:p w14:paraId="3347BDB4">
      <w:pPr>
        <w:jc w:val="center"/>
        <w:rPr>
          <w:rFonts w:hint="default"/>
          <w:sz w:val="36"/>
          <w:szCs w:val="36"/>
          <w:lang w:val="ru-RU"/>
        </w:rPr>
      </w:pPr>
      <w:r>
        <w:rPr>
          <w:rFonts w:hint="default"/>
          <w:sz w:val="36"/>
          <w:szCs w:val="36"/>
          <w:lang w:val="ru-RU"/>
        </w:rPr>
        <w:drawing>
          <wp:inline distT="0" distB="0" distL="114300" distR="114300">
            <wp:extent cx="3990340" cy="2673350"/>
            <wp:effectExtent l="0" t="0" r="10160" b="12700"/>
            <wp:docPr id="9" name="Изображение 9" descr="облож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 descr="обложка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90340" cy="267335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14:paraId="7D084CA0">
      <w:pPr>
        <w:rPr>
          <w:sz w:val="36"/>
          <w:szCs w:val="36"/>
        </w:rPr>
      </w:pPr>
    </w:p>
    <w:p w14:paraId="07940FDD">
      <w:pPr>
        <w:rPr>
          <w:sz w:val="36"/>
          <w:szCs w:val="36"/>
        </w:rPr>
      </w:pPr>
    </w:p>
    <w:p w14:paraId="1AA2845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2025г.</w:t>
      </w:r>
    </w:p>
    <w:p w14:paraId="3BE21C6A">
      <w:pPr>
        <w:bidi w:val="0"/>
        <w:spacing w:line="240" w:lineRule="auto"/>
        <w:ind w:firstLine="720" w:firstLineChars="0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sectPr>
          <w:pgSz w:w="11910" w:h="16840"/>
          <w:pgMar w:top="1040" w:right="708" w:bottom="280" w:left="1559" w:header="720" w:footer="720" w:gutter="0"/>
          <w:cols w:space="720" w:num="1"/>
        </w:sectPr>
      </w:pPr>
    </w:p>
    <w:p w14:paraId="0BECE372">
      <w:pPr>
        <w:bidi w:val="0"/>
        <w:spacing w:line="240" w:lineRule="auto"/>
        <w:ind w:firstLine="720" w:firstLineChars="0"/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>С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толярная мастерская в детском саду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>-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 это образовательное пространство, где дети знакомятся с основами столярного дела, учатся работать с различными инструментами и материалами, развивают мелкую моторику, творческие способности и инициативу. Мастерская способствует социализации и профориентации воспитанников, воспитанию бережного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отношения к природе и окружающему мир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  <w:lang w:val="ru-RU"/>
        </w:rPr>
        <w:t>у.</w:t>
      </w:r>
    </w:p>
    <w:p w14:paraId="61A705E4">
      <w:pPr>
        <w:bidi w:val="0"/>
        <w:spacing w:line="240" w:lineRule="auto"/>
        <w:ind w:firstLine="720" w:firstLineChars="0"/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  <w:lang w:val="ru-RU"/>
        </w:rPr>
        <w:t>Ц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енность</w:t>
      </w:r>
      <w:r>
        <w:rPr>
          <w:rFonts w:hint="default" w:ascii="Times New Roman" w:hAnsi="Times New Roman" w:cs="Times New Roman"/>
          <w:color w:val="000000"/>
          <w:spacing w:val="2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столярной</w:t>
      </w:r>
      <w:r>
        <w:rPr>
          <w:rFonts w:hint="default" w:ascii="Times New Roman" w:hAnsi="Times New Roman" w:cs="Times New Roman"/>
          <w:color w:val="000000"/>
          <w:spacing w:val="2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мастерской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  <w:lang w:val="ru-RU"/>
        </w:rPr>
        <w:t xml:space="preserve"> «Папы Карло»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состоит</w:t>
      </w:r>
      <w:r>
        <w:rPr>
          <w:rFonts w:hint="default" w:ascii="Times New Roman" w:hAnsi="Times New Roman" w:cs="Times New Roman"/>
          <w:color w:val="000000"/>
          <w:spacing w:val="2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-10"/>
          <w:sz w:val="28"/>
          <w:szCs w:val="28"/>
          <w:shd w:val="clear" w:color="auto" w:fill="auto"/>
        </w:rPr>
        <w:t>в</w:t>
      </w:r>
      <w:r>
        <w:rPr>
          <w:rFonts w:hint="default" w:ascii="Times New Roman" w:hAnsi="Times New Roman" w:cs="Times New Roman"/>
          <w:color w:val="000000"/>
          <w:spacing w:val="-10"/>
          <w:sz w:val="28"/>
          <w:szCs w:val="28"/>
          <w:shd w:val="clear" w:color="auto" w:fill="auto"/>
          <w:lang w:val="ru-RU"/>
        </w:rPr>
        <w:t xml:space="preserve"> в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 xml:space="preserve">озможности на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  <w:lang w:val="ru-RU"/>
        </w:rPr>
        <w:t>её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 xml:space="preserve"> основе познакомить детей с историей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  <w:lang w:val="ru-RU"/>
        </w:rPr>
        <w:t>ремёсел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, традициями и культурой работы с деревом. Это способствует формированию у детей любви к труду и созданию полезных вещей, воспитывает чувство гордости за свои достижения, развивает любознательность и наблюдательность,</w:t>
      </w:r>
      <w:r>
        <w:rPr>
          <w:rFonts w:hint="default" w:ascii="Times New Roman" w:hAnsi="Times New Roman" w:cs="Times New Roman"/>
          <w:color w:val="000000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расширяет</w:t>
      </w:r>
      <w:r>
        <w:rPr>
          <w:rFonts w:hint="default" w:ascii="Times New Roman" w:hAnsi="Times New Roman" w:cs="Times New Roman"/>
          <w:color w:val="000000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их</w:t>
      </w:r>
      <w:r>
        <w:rPr>
          <w:rFonts w:hint="default" w:ascii="Times New Roman" w:hAnsi="Times New Roman" w:cs="Times New Roman"/>
          <w:color w:val="000000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представления</w:t>
      </w:r>
      <w:r>
        <w:rPr>
          <w:rFonts w:hint="default" w:ascii="Times New Roman" w:hAnsi="Times New Roman" w:cs="Times New Roman"/>
          <w:color w:val="000000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о</w:t>
      </w:r>
      <w:r>
        <w:rPr>
          <w:rFonts w:hint="default" w:ascii="Times New Roman" w:hAnsi="Times New Roman" w:cs="Times New Roman"/>
          <w:color w:val="000000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природных</w:t>
      </w:r>
      <w:r>
        <w:rPr>
          <w:rFonts w:hint="default" w:ascii="Times New Roman" w:hAnsi="Times New Roman" w:cs="Times New Roman"/>
          <w:color w:val="000000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материалах,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инструментах</w:t>
      </w:r>
      <w:r>
        <w:rPr>
          <w:rFonts w:hint="default" w:ascii="Times New Roman" w:hAnsi="Times New Roman" w:cs="Times New Roman"/>
          <w:color w:val="000000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color w:val="000000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</w:rPr>
        <w:t>технологиях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  <w:t>.</w:t>
      </w:r>
    </w:p>
    <w:p w14:paraId="03A4B7BA">
      <w:pPr>
        <w:bidi w:val="0"/>
        <w:spacing w:line="240" w:lineRule="auto"/>
        <w:ind w:firstLine="720" w:firstLineChars="0"/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  <w:t>О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</w:rPr>
        <w:t>знакомление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</w:rPr>
        <w:t>детей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-10"/>
          <w:sz w:val="28"/>
          <w:szCs w:val="28"/>
          <w:shd w:val="clear" w:color="auto" w:fill="auto"/>
        </w:rPr>
        <w:t>с</w:t>
      </w:r>
      <w:r>
        <w:rPr>
          <w:rFonts w:hint="default" w:ascii="Times New Roman" w:hAnsi="Times New Roman" w:cs="Times New Roman"/>
          <w:color w:val="000000"/>
          <w:spacing w:val="-1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</w:rPr>
        <w:t>этими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</w:rPr>
        <w:t>составляющими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</w:rPr>
        <w:t>помогает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</w:rPr>
        <w:t>осознать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  <w:t xml:space="preserve"> в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ажность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окружающего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>их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мира,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вызывает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эмоциональный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отклик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и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способствует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развитию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чувственного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восприятия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Использование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 р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азнообразных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материалов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инструментов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развивает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у детей желание у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частвовать в познании ремесленного искусства,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формирует у них верность традициям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мастерства,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стремление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заботиться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своих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поделках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уважат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>ь т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руд</w:t>
      </w:r>
      <w:r>
        <w:rPr>
          <w:rFonts w:hint="default" w:ascii="Times New Roman" w:hAnsi="Times New Roman" w:cs="Times New Roman"/>
          <w:color w:val="000000"/>
          <w:spacing w:val="-1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других,</w:t>
      </w:r>
      <w:r>
        <w:rPr>
          <w:rFonts w:hint="default" w:ascii="Times New Roman" w:hAnsi="Times New Roman" w:cs="Times New Roman"/>
          <w:color w:val="000000"/>
          <w:spacing w:val="-1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уважение</w:t>
      </w:r>
      <w:r>
        <w:rPr>
          <w:rFonts w:hint="default" w:ascii="Times New Roman" w:hAnsi="Times New Roman" w:cs="Times New Roman"/>
          <w:color w:val="000000"/>
          <w:spacing w:val="-1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к</w:t>
      </w:r>
      <w:r>
        <w:rPr>
          <w:rFonts w:hint="default" w:ascii="Times New Roman" w:hAnsi="Times New Roman" w:cs="Times New Roman"/>
          <w:color w:val="000000"/>
          <w:spacing w:val="-1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историческому</w:t>
      </w:r>
      <w:r>
        <w:rPr>
          <w:rFonts w:hint="default" w:ascii="Times New Roman" w:hAnsi="Times New Roman" w:cs="Times New Roman"/>
          <w:color w:val="000000"/>
          <w:spacing w:val="-1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прошлому</w:t>
      </w:r>
      <w:r>
        <w:rPr>
          <w:rFonts w:hint="default" w:ascii="Times New Roman" w:hAnsi="Times New Roman" w:cs="Times New Roman"/>
          <w:color w:val="000000"/>
          <w:spacing w:val="-1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color w:val="000000"/>
          <w:spacing w:val="-1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культурному</w:t>
      </w:r>
      <w:r>
        <w:rPr>
          <w:rFonts w:hint="default" w:ascii="Times New Roman" w:hAnsi="Times New Roman" w:cs="Times New Roman"/>
          <w:color w:val="000000"/>
          <w:spacing w:val="-1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</w:rPr>
        <w:t>наследи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  <w:t>ю.</w:t>
      </w:r>
    </w:p>
    <w:p w14:paraId="5988022B">
      <w:pPr>
        <w:bidi w:val="0"/>
        <w:spacing w:line="240" w:lineRule="auto"/>
        <w:ind w:firstLine="720" w:firstLineChars="0"/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  <w:lang w:val="ru-RU"/>
        </w:rPr>
        <w:t>Т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 xml:space="preserve">аким образом, столярная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  <w:lang w:val="ru-RU"/>
        </w:rPr>
        <w:t>«Папы Карло»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 xml:space="preserve"> способствует заботе о будущем и настоящем, прививая детям любовь к ручному труду и традициям, что является основой для их дальнейшего развития и социальной 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</w:rPr>
        <w:t>адаптаци</w:t>
      </w:r>
      <w:r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  <w:t>и.</w:t>
      </w:r>
    </w:p>
    <w:p w14:paraId="55A81F96">
      <w:pPr>
        <w:bidi w:val="0"/>
        <w:spacing w:line="240" w:lineRule="auto"/>
        <w:ind w:firstLine="720" w:firstLineChars="0"/>
        <w:rPr>
          <w:rFonts w:hint="default" w:ascii="Times New Roman" w:hAnsi="Times New Roman" w:cs="Times New Roman"/>
          <w:color w:val="000000"/>
          <w:spacing w:val="-2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auto"/>
        </w:rPr>
        <w:t>Цель</w:t>
      </w:r>
      <w:r>
        <w:rPr>
          <w:rFonts w:hint="default" w:ascii="Times New Roman" w:hAnsi="Times New Roman" w:cs="Times New Roman"/>
          <w:color w:val="000000"/>
          <w:spacing w:val="-9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spacing w:val="-9"/>
          <w:sz w:val="28"/>
          <w:szCs w:val="28"/>
          <w:shd w:val="clear" w:color="auto" w:fill="auto"/>
          <w:lang w:val="ru-RU"/>
        </w:rPr>
        <w:t xml:space="preserve">-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удовлетворение</w:t>
      </w:r>
      <w:r>
        <w:rPr>
          <w:rFonts w:hint="default" w:ascii="Times New Roman" w:hAnsi="Times New Roman" w:cs="Times New Roman"/>
          <w:color w:val="000000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интересов</w:t>
      </w:r>
      <w:r>
        <w:rPr>
          <w:rFonts w:hint="default" w:ascii="Times New Roman" w:hAnsi="Times New Roman" w:cs="Times New Roman"/>
          <w:color w:val="000000"/>
          <w:spacing w:val="-9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детей</w:t>
      </w:r>
      <w:r>
        <w:rPr>
          <w:rFonts w:hint="default" w:ascii="Times New Roman" w:hAnsi="Times New Roman" w:cs="Times New Roman"/>
          <w:color w:val="000000"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к</w:t>
      </w:r>
      <w:r>
        <w:rPr>
          <w:rFonts w:hint="default" w:ascii="Times New Roman" w:hAnsi="Times New Roman" w:cs="Times New Roman"/>
          <w:color w:val="000000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техническому</w:t>
      </w:r>
      <w:r>
        <w:rPr>
          <w:rFonts w:hint="default" w:ascii="Times New Roman" w:hAnsi="Times New Roman" w:cs="Times New Roman"/>
          <w:color w:val="000000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творчеству</w:t>
      </w:r>
      <w:r>
        <w:rPr>
          <w:rFonts w:hint="default" w:ascii="Times New Roman" w:hAnsi="Times New Roman" w:cs="Times New Roman"/>
          <w:color w:val="000000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auto"/>
        </w:rPr>
        <w:t>через освоение столярных технологий и доведение их интересов к потребности в творческом труде</w:t>
      </w:r>
    </w:p>
    <w:p w14:paraId="3C9859FA">
      <w:pPr>
        <w:shd w:val="clear"/>
        <w:spacing w:before="1" w:line="240" w:lineRule="auto"/>
        <w:ind w:left="3671" w:right="0" w:firstLine="0"/>
        <w:jc w:val="left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</w:p>
    <w:p w14:paraId="261E0ED1">
      <w:pPr>
        <w:shd w:val="clear"/>
        <w:spacing w:before="1" w:line="240" w:lineRule="auto"/>
        <w:ind w:left="3671" w:right="0" w:firstLine="0"/>
        <w:jc w:val="left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Основные</w:t>
      </w:r>
      <w:r>
        <w:rPr>
          <w:rFonts w:hint="default" w:ascii="Times New Roman" w:hAnsi="Times New Roman" w:cs="Times New Roman"/>
          <w:b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  <w:shd w:val="clear" w:color="auto" w:fill="auto"/>
        </w:rPr>
        <w:t>задачи:</w:t>
      </w:r>
    </w:p>
    <w:p w14:paraId="1A79988B">
      <w:pPr>
        <w:pStyle w:val="2"/>
        <w:shd w:val="clear"/>
        <w:spacing w:line="24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Обучающие:</w:t>
      </w:r>
    </w:p>
    <w:p w14:paraId="0DEB88DE">
      <w:pPr>
        <w:pStyle w:val="10"/>
        <w:numPr>
          <w:ilvl w:val="0"/>
          <w:numId w:val="1"/>
        </w:numPr>
        <w:shd w:val="clear"/>
        <w:tabs>
          <w:tab w:val="left" w:pos="1004"/>
        </w:tabs>
        <w:spacing w:before="0" w:after="0" w:line="240" w:lineRule="auto"/>
        <w:ind w:left="1004" w:right="963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знакомство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детей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</w:t>
      </w:r>
      <w:r>
        <w:rPr>
          <w:rFonts w:hint="default" w:ascii="Times New Roman" w:hAnsi="Times New Roman" w:cs="Times New Roman"/>
          <w:spacing w:val="-1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традиционными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современными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техниками работы с деревом;</w:t>
      </w:r>
    </w:p>
    <w:p w14:paraId="2EC915E7">
      <w:pPr>
        <w:pStyle w:val="10"/>
        <w:numPr>
          <w:ilvl w:val="0"/>
          <w:numId w:val="1"/>
        </w:numPr>
        <w:shd w:val="clear"/>
        <w:tabs>
          <w:tab w:val="left" w:pos="1004"/>
        </w:tabs>
        <w:spacing w:before="4" w:after="0" w:line="240" w:lineRule="auto"/>
        <w:ind w:left="1004" w:right="595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формирование</w:t>
      </w:r>
      <w:r>
        <w:rPr>
          <w:rFonts w:hint="default" w:ascii="Times New Roman" w:hAnsi="Times New Roman" w:cs="Times New Roman"/>
          <w:spacing w:val="-12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навыков</w:t>
      </w:r>
      <w:r>
        <w:rPr>
          <w:rFonts w:hint="default" w:ascii="Times New Roman" w:hAnsi="Times New Roman" w:cs="Times New Roman"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безопасного</w:t>
      </w:r>
      <w:r>
        <w:rPr>
          <w:rFonts w:hint="default" w:ascii="Times New Roman" w:hAnsi="Times New Roman" w:cs="Times New Roman"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обращения</w:t>
      </w:r>
      <w:r>
        <w:rPr>
          <w:rFonts w:hint="default" w:ascii="Times New Roman" w:hAnsi="Times New Roman" w:cs="Times New Roman"/>
          <w:spacing w:val="-12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</w:t>
      </w:r>
      <w:r>
        <w:rPr>
          <w:rFonts w:hint="default" w:ascii="Times New Roman" w:hAnsi="Times New Roman" w:cs="Times New Roman"/>
          <w:spacing w:val="-12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инструментами</w:t>
      </w:r>
      <w:r>
        <w:rPr>
          <w:rFonts w:hint="default" w:ascii="Times New Roman" w:hAnsi="Times New Roman" w:cs="Times New Roman"/>
          <w:spacing w:val="-12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и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оборудованием;</w:t>
      </w:r>
    </w:p>
    <w:p w14:paraId="1C401748">
      <w:pPr>
        <w:pStyle w:val="10"/>
        <w:numPr>
          <w:ilvl w:val="0"/>
          <w:numId w:val="1"/>
        </w:numPr>
        <w:shd w:val="clear"/>
        <w:tabs>
          <w:tab w:val="left" w:pos="1004"/>
        </w:tabs>
        <w:spacing w:before="4" w:after="0" w:line="240" w:lineRule="auto"/>
        <w:ind w:left="1004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обучение</w:t>
      </w:r>
      <w:r>
        <w:rPr>
          <w:rFonts w:hint="default" w:ascii="Times New Roman" w:hAnsi="Times New Roman" w:cs="Times New Roman"/>
          <w:spacing w:val="-9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детей</w:t>
      </w:r>
      <w:r>
        <w:rPr>
          <w:rFonts w:hint="default" w:ascii="Times New Roman" w:hAnsi="Times New Roman" w:cs="Times New Roman"/>
          <w:spacing w:val="-9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основам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проектирования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создания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простых</w:t>
      </w:r>
      <w:r>
        <w:rPr>
          <w:rFonts w:hint="default" w:ascii="Times New Roman" w:hAnsi="Times New Roman" w:cs="Times New Roman"/>
          <w:spacing w:val="-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изделий;</w:t>
      </w:r>
    </w:p>
    <w:p w14:paraId="75A402C2">
      <w:pPr>
        <w:pStyle w:val="10"/>
        <w:numPr>
          <w:ilvl w:val="0"/>
          <w:numId w:val="1"/>
        </w:numPr>
        <w:shd w:val="clear"/>
        <w:tabs>
          <w:tab w:val="left" w:pos="1004"/>
        </w:tabs>
        <w:spacing w:before="24" w:after="0" w:line="240" w:lineRule="auto"/>
        <w:ind w:left="1004" w:right="754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формирование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умения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работать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</w:t>
      </w:r>
      <w:r>
        <w:rPr>
          <w:rFonts w:hint="default" w:ascii="Times New Roman" w:hAnsi="Times New Roman" w:cs="Times New Roman"/>
          <w:spacing w:val="-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команде,</w:t>
      </w:r>
      <w:r>
        <w:rPr>
          <w:rFonts w:hint="default" w:ascii="Times New Roman" w:hAnsi="Times New Roman" w:cs="Times New Roman"/>
          <w:spacing w:val="-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помогать</w:t>
      </w:r>
      <w:r>
        <w:rPr>
          <w:rFonts w:hint="default" w:ascii="Times New Roman" w:hAnsi="Times New Roman" w:cs="Times New Roman"/>
          <w:spacing w:val="-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друг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другу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 ценить совместный труд;</w:t>
      </w:r>
    </w:p>
    <w:p w14:paraId="61F99E04">
      <w:pPr>
        <w:pStyle w:val="10"/>
        <w:numPr>
          <w:ilvl w:val="0"/>
          <w:numId w:val="1"/>
        </w:numPr>
        <w:shd w:val="clear"/>
        <w:tabs>
          <w:tab w:val="left" w:pos="1004"/>
        </w:tabs>
        <w:spacing w:before="2" w:after="0" w:line="240" w:lineRule="auto"/>
        <w:ind w:left="1004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ранняя</w:t>
      </w:r>
      <w:r>
        <w:rPr>
          <w:rFonts w:hint="default" w:ascii="Times New Roman" w:hAnsi="Times New Roman" w:cs="Times New Roman"/>
          <w:spacing w:val="-9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профориентация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воспитанников.</w:t>
      </w:r>
    </w:p>
    <w:p w14:paraId="61F0F74B">
      <w:pPr>
        <w:pStyle w:val="2"/>
        <w:shd w:val="clear"/>
        <w:spacing w:before="195" w:line="24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Развивающие:</w:t>
      </w:r>
    </w:p>
    <w:p w14:paraId="14C516EF">
      <w:pPr>
        <w:pStyle w:val="10"/>
        <w:numPr>
          <w:ilvl w:val="0"/>
          <w:numId w:val="1"/>
        </w:numPr>
        <w:shd w:val="clear"/>
        <w:tabs>
          <w:tab w:val="left" w:pos="1004"/>
        </w:tabs>
        <w:spacing w:before="0" w:after="0" w:line="240" w:lineRule="auto"/>
        <w:ind w:left="1004" w:right="144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развитие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умения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рационально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организовать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труд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на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своѐм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рабочем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месте;</w:t>
      </w:r>
    </w:p>
    <w:p w14:paraId="5A5D0B5B">
      <w:pPr>
        <w:pStyle w:val="10"/>
        <w:shd w:val="clear"/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sectPr>
          <w:pgSz w:w="11910" w:h="16840"/>
          <w:pgMar w:top="1040" w:right="708" w:bottom="280" w:left="1559" w:header="720" w:footer="720" w:gutter="0"/>
          <w:cols w:space="720" w:num="1"/>
        </w:sectPr>
      </w:pPr>
    </w:p>
    <w:p w14:paraId="32FAFBF1">
      <w:pPr>
        <w:pStyle w:val="10"/>
        <w:numPr>
          <w:ilvl w:val="0"/>
          <w:numId w:val="1"/>
        </w:numPr>
        <w:shd w:val="clear"/>
        <w:tabs>
          <w:tab w:val="left" w:pos="1004"/>
        </w:tabs>
        <w:spacing w:before="86" w:after="0" w:line="240" w:lineRule="auto"/>
        <w:ind w:left="1004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развитие</w:t>
      </w:r>
      <w:r>
        <w:rPr>
          <w:rFonts w:hint="default" w:ascii="Times New Roman" w:hAnsi="Times New Roman" w:cs="Times New Roman"/>
          <w:spacing w:val="-1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мелкой</w:t>
      </w:r>
      <w:r>
        <w:rPr>
          <w:rFonts w:hint="default" w:ascii="Times New Roman" w:hAnsi="Times New Roman" w:cs="Times New Roman"/>
          <w:spacing w:val="-1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моторики,</w:t>
      </w:r>
      <w:r>
        <w:rPr>
          <w:rFonts w:hint="default" w:ascii="Times New Roman" w:hAnsi="Times New Roman" w:cs="Times New Roman"/>
          <w:spacing w:val="-1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координации</w:t>
      </w:r>
      <w:r>
        <w:rPr>
          <w:rFonts w:hint="default" w:ascii="Times New Roman" w:hAnsi="Times New Roman" w:cs="Times New Roman"/>
          <w:spacing w:val="-1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движений</w:t>
      </w:r>
      <w:r>
        <w:rPr>
          <w:rFonts w:hint="default" w:ascii="Times New Roman" w:hAnsi="Times New Roman" w:cs="Times New Roman"/>
          <w:spacing w:val="-1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1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точности;</w:t>
      </w:r>
    </w:p>
    <w:p w14:paraId="5201C23C">
      <w:pPr>
        <w:pStyle w:val="10"/>
        <w:numPr>
          <w:ilvl w:val="0"/>
          <w:numId w:val="1"/>
        </w:numPr>
        <w:shd w:val="clear"/>
        <w:tabs>
          <w:tab w:val="left" w:pos="1004"/>
        </w:tabs>
        <w:spacing w:before="27" w:after="0" w:line="240" w:lineRule="auto"/>
        <w:ind w:left="1004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поддержание</w:t>
      </w:r>
      <w:r>
        <w:rPr>
          <w:rFonts w:hint="default" w:ascii="Times New Roman" w:hAnsi="Times New Roman" w:cs="Times New Roman"/>
          <w:spacing w:val="-1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инициативы</w:t>
      </w:r>
      <w:r>
        <w:rPr>
          <w:rFonts w:hint="default" w:ascii="Times New Roman" w:hAnsi="Times New Roman" w:cs="Times New Roman"/>
          <w:spacing w:val="-1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каждого</w:t>
      </w:r>
      <w:r>
        <w:rPr>
          <w:rFonts w:hint="default" w:ascii="Times New Roman" w:hAnsi="Times New Roman" w:cs="Times New Roman"/>
          <w:spacing w:val="-1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15"/>
          <w:sz w:val="28"/>
          <w:szCs w:val="28"/>
          <w:shd w:val="clear" w:color="auto" w:fill="auto"/>
          <w:lang w:val="ru-RU"/>
        </w:rPr>
        <w:t>ребёнка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;</w:t>
      </w:r>
    </w:p>
    <w:p w14:paraId="7B9832FF">
      <w:pPr>
        <w:pStyle w:val="10"/>
        <w:numPr>
          <w:ilvl w:val="0"/>
          <w:numId w:val="1"/>
        </w:numPr>
        <w:shd w:val="clear"/>
        <w:tabs>
          <w:tab w:val="left" w:pos="1004"/>
          <w:tab w:val="left" w:pos="2279"/>
          <w:tab w:val="left" w:pos="3929"/>
          <w:tab w:val="left" w:pos="5421"/>
          <w:tab w:val="left" w:pos="5790"/>
          <w:tab w:val="left" w:pos="7570"/>
          <w:tab w:val="left" w:pos="8431"/>
        </w:tabs>
        <w:spacing w:before="0" w:after="0" w:line="240" w:lineRule="auto"/>
        <w:ind w:left="1004" w:right="144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развитие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творческого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мышления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воображения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через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 xml:space="preserve">создание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собственных проектов;</w:t>
      </w:r>
    </w:p>
    <w:p w14:paraId="0A961AA7">
      <w:pPr>
        <w:pStyle w:val="10"/>
        <w:numPr>
          <w:ilvl w:val="0"/>
          <w:numId w:val="1"/>
        </w:numPr>
        <w:shd w:val="clear"/>
        <w:tabs>
          <w:tab w:val="left" w:pos="1004"/>
        </w:tabs>
        <w:spacing w:before="0" w:after="0" w:line="240" w:lineRule="auto"/>
        <w:ind w:left="1004" w:right="147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развитие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эстетического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вкуса,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духовной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культуры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потребности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 общении с искусством.</w:t>
      </w:r>
    </w:p>
    <w:p w14:paraId="71F56832">
      <w:pPr>
        <w:pStyle w:val="2"/>
        <w:shd w:val="clear"/>
        <w:spacing w:before="7" w:line="24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Воспитательные:</w:t>
      </w:r>
    </w:p>
    <w:p w14:paraId="6C027399">
      <w:pPr>
        <w:pStyle w:val="10"/>
        <w:numPr>
          <w:ilvl w:val="0"/>
          <w:numId w:val="2"/>
        </w:numPr>
        <w:shd w:val="clear"/>
        <w:tabs>
          <w:tab w:val="left" w:pos="862"/>
        </w:tabs>
        <w:spacing w:before="0" w:after="0" w:line="240" w:lineRule="auto"/>
        <w:ind w:left="862" w:right="136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побуждать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выполнению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общественно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значимых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заданий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добрых 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>дел;</w:t>
      </w:r>
    </w:p>
    <w:p w14:paraId="2091B5A3">
      <w:pPr>
        <w:pStyle w:val="10"/>
        <w:numPr>
          <w:ilvl w:val="0"/>
          <w:numId w:val="2"/>
        </w:numPr>
        <w:shd w:val="clear"/>
        <w:tabs>
          <w:tab w:val="left" w:pos="862"/>
        </w:tabs>
        <w:spacing w:before="0" w:after="0" w:line="240" w:lineRule="auto"/>
        <w:ind w:left="862" w:right="147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воспитание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уважения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природе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еѐ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ресурсам,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понимание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ценности дерева как материала;</w:t>
      </w:r>
    </w:p>
    <w:p w14:paraId="35EB6039">
      <w:pPr>
        <w:pStyle w:val="10"/>
        <w:numPr>
          <w:ilvl w:val="0"/>
          <w:numId w:val="2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формировать</w:t>
      </w:r>
      <w:r>
        <w:rPr>
          <w:rFonts w:hint="default" w:ascii="Times New Roman" w:hAnsi="Times New Roman" w:cs="Times New Roman"/>
          <w:spacing w:val="-1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дружеские</w:t>
      </w:r>
      <w:r>
        <w:rPr>
          <w:rFonts w:hint="default" w:ascii="Times New Roman" w:hAnsi="Times New Roman" w:cs="Times New Roman"/>
          <w:spacing w:val="-1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взаимоотношения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со</w:t>
      </w:r>
      <w:r>
        <w:rPr>
          <w:rFonts w:hint="default" w:ascii="Times New Roman" w:hAnsi="Times New Roman" w:cs="Times New Roman"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сверстниками;</w:t>
      </w:r>
    </w:p>
    <w:p w14:paraId="4BFA08C5">
      <w:pPr>
        <w:pStyle w:val="10"/>
        <w:numPr>
          <w:ilvl w:val="0"/>
          <w:numId w:val="2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поддерживать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интерес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участию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общем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деле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девочек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мальчиков;</w:t>
      </w:r>
    </w:p>
    <w:p w14:paraId="367F23B3">
      <w:pPr>
        <w:pStyle w:val="10"/>
        <w:numPr>
          <w:ilvl w:val="0"/>
          <w:numId w:val="2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воспитывать</w:t>
      </w:r>
      <w:r>
        <w:rPr>
          <w:rFonts w:hint="default" w:ascii="Times New Roman" w:hAnsi="Times New Roman" w:cs="Times New Roman"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вежливость,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доброжелательное</w:t>
      </w:r>
      <w:r>
        <w:rPr>
          <w:rFonts w:hint="default" w:ascii="Times New Roman" w:hAnsi="Times New Roman" w:cs="Times New Roman"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отношение</w:t>
      </w:r>
      <w:r>
        <w:rPr>
          <w:rFonts w:hint="default" w:ascii="Times New Roman" w:hAnsi="Times New Roman" w:cs="Times New Roman"/>
          <w:spacing w:val="-9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друг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другу;</w:t>
      </w:r>
    </w:p>
    <w:p w14:paraId="0298408A">
      <w:pPr>
        <w:pStyle w:val="10"/>
        <w:numPr>
          <w:ilvl w:val="0"/>
          <w:numId w:val="2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воспитание</w:t>
      </w:r>
      <w:r>
        <w:rPr>
          <w:rFonts w:hint="default" w:ascii="Times New Roman" w:hAnsi="Times New Roman" w:cs="Times New Roman"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трудолюбия,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терпения</w:t>
      </w:r>
      <w:r>
        <w:rPr>
          <w:rFonts w:hint="default" w:ascii="Times New Roman" w:hAnsi="Times New Roman" w:cs="Times New Roman"/>
          <w:spacing w:val="-12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настойчивости.</w:t>
      </w:r>
    </w:p>
    <w:p w14:paraId="27704060">
      <w:pPr>
        <w:shd w:val="clear"/>
        <w:spacing w:before="124" w:line="240" w:lineRule="auto"/>
        <w:ind w:left="143" w:right="0" w:firstLine="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основу</w:t>
      </w:r>
      <w:r>
        <w:rPr>
          <w:rFonts w:hint="default" w:ascii="Times New Roman" w:hAnsi="Times New Roman" w:cs="Times New Roman"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решения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этих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shd w:val="clear" w:color="auto" w:fill="auto"/>
        </w:rPr>
        <w:t>задач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положены</w:t>
      </w:r>
      <w:r>
        <w:rPr>
          <w:rFonts w:hint="default" w:ascii="Times New Roman" w:hAnsi="Times New Roman" w:cs="Times New Roman"/>
          <w:spacing w:val="-9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следующие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  <w:shd w:val="clear" w:color="auto" w:fill="auto"/>
        </w:rPr>
        <w:t>принципы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:</w:t>
      </w:r>
    </w:p>
    <w:p w14:paraId="2980D593">
      <w:pPr>
        <w:pStyle w:val="10"/>
        <w:numPr>
          <w:ilvl w:val="0"/>
          <w:numId w:val="3"/>
        </w:numPr>
        <w:shd w:val="clear"/>
        <w:tabs>
          <w:tab w:val="left" w:pos="862"/>
        </w:tabs>
        <w:spacing w:before="136" w:after="0" w:line="240" w:lineRule="auto"/>
        <w:ind w:left="862" w:right="144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Целостности – в работе соблюдены единство обучения, воспитания и развития, с одной стороны, и системность, с другой;</w:t>
      </w:r>
    </w:p>
    <w:p w14:paraId="3353D83B">
      <w:pPr>
        <w:pStyle w:val="10"/>
        <w:numPr>
          <w:ilvl w:val="0"/>
          <w:numId w:val="3"/>
        </w:numPr>
        <w:shd w:val="clear"/>
        <w:tabs>
          <w:tab w:val="left" w:pos="862"/>
        </w:tabs>
        <w:spacing w:before="0" w:after="0" w:line="240" w:lineRule="auto"/>
        <w:ind w:left="862" w:right="142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Гуманизации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–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личностно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-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ориентированный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подход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</w:t>
      </w:r>
      <w:r>
        <w:rPr>
          <w:rFonts w:hint="default" w:ascii="Times New Roman" w:hAnsi="Times New Roman" w:cs="Times New Roman"/>
          <w:spacing w:val="-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воспитании,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  <w:lang w:val="ru-RU"/>
        </w:rPr>
        <w:t>учёт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 возрастных и индивидуальных особенностей, атмосфера доброжелательности и взаимопонимания;</w:t>
      </w:r>
    </w:p>
    <w:p w14:paraId="527EE207">
      <w:pPr>
        <w:pStyle w:val="10"/>
        <w:numPr>
          <w:ilvl w:val="0"/>
          <w:numId w:val="3"/>
        </w:numPr>
        <w:shd w:val="clear"/>
        <w:tabs>
          <w:tab w:val="left" w:pos="862"/>
        </w:tabs>
        <w:spacing w:before="1" w:after="0" w:line="240" w:lineRule="auto"/>
        <w:ind w:left="862" w:right="138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Деятельного подхода – любые умения приобретаются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>ребёнком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 во время активной деятельности.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 развивает тактильные ощущения,</w:t>
      </w:r>
      <w:r>
        <w:rPr>
          <w:rFonts w:hint="default" w:ascii="Times New Roman" w:hAnsi="Times New Roman" w:cs="Times New Roman"/>
          <w:spacing w:val="-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слуховую</w:t>
      </w:r>
      <w:r>
        <w:rPr>
          <w:rFonts w:hint="default" w:ascii="Times New Roman" w:hAnsi="Times New Roman" w:cs="Times New Roman"/>
          <w:spacing w:val="-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систему,</w:t>
      </w:r>
      <w:r>
        <w:rPr>
          <w:rFonts w:hint="default" w:ascii="Times New Roman" w:hAnsi="Times New Roman" w:cs="Times New Roman"/>
          <w:spacing w:val="-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зрительную</w:t>
      </w:r>
      <w:r>
        <w:rPr>
          <w:rFonts w:hint="default" w:ascii="Times New Roman" w:hAnsi="Times New Roman" w:cs="Times New Roman"/>
          <w:spacing w:val="-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систему,</w:t>
      </w:r>
      <w:r>
        <w:rPr>
          <w:rFonts w:hint="default" w:ascii="Times New Roman" w:hAnsi="Times New Roman" w:cs="Times New Roman"/>
          <w:spacing w:val="-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мелкую и</w:t>
      </w:r>
      <w:r>
        <w:rPr>
          <w:rFonts w:hint="default" w:ascii="Times New Roman" w:hAnsi="Times New Roman" w:cs="Times New Roman"/>
          <w:spacing w:val="-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крупную моторику, учится взаимодействовать со взрослым и сверстниками, развивается связная речь и др.</w:t>
      </w:r>
    </w:p>
    <w:p w14:paraId="4FF6AA5B">
      <w:pPr>
        <w:pStyle w:val="10"/>
        <w:numPr>
          <w:ilvl w:val="0"/>
          <w:numId w:val="3"/>
        </w:numPr>
        <w:shd w:val="clear"/>
        <w:tabs>
          <w:tab w:val="left" w:pos="862"/>
        </w:tabs>
        <w:spacing w:before="1" w:after="0" w:line="240" w:lineRule="auto"/>
        <w:ind w:left="862" w:right="135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Интеграции – в игровой деятельности интегрируются познавательное развитие, знакомство с художественной литературой, социально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- коммуникативное развитие, речевое развитие, физическое развитие.</w:t>
      </w:r>
    </w:p>
    <w:p w14:paraId="1CE4433A">
      <w:pPr>
        <w:pStyle w:val="10"/>
        <w:numPr>
          <w:ilvl w:val="0"/>
          <w:numId w:val="3"/>
        </w:numPr>
        <w:shd w:val="clear"/>
        <w:tabs>
          <w:tab w:val="left" w:pos="862"/>
        </w:tabs>
        <w:spacing w:before="0" w:after="0" w:line="240" w:lineRule="auto"/>
        <w:ind w:left="862" w:right="136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Культуросообразности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–</w:t>
      </w:r>
      <w:r>
        <w:rPr>
          <w:rFonts w:hint="default" w:ascii="Times New Roman" w:hAnsi="Times New Roman" w:cs="Times New Roman"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основывается</w:t>
      </w:r>
      <w:r>
        <w:rPr>
          <w:rFonts w:hint="default" w:ascii="Times New Roman" w:hAnsi="Times New Roman" w:cs="Times New Roman"/>
          <w:spacing w:val="-12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культуре</w:t>
      </w:r>
      <w:r>
        <w:rPr>
          <w:rFonts w:hint="default" w:ascii="Times New Roman" w:hAnsi="Times New Roman" w:cs="Times New Roman"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общения</w:t>
      </w:r>
      <w:r>
        <w:rPr>
          <w:rFonts w:hint="default" w:ascii="Times New Roman" w:hAnsi="Times New Roman" w:cs="Times New Roman"/>
          <w:spacing w:val="-12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между</w:t>
      </w:r>
      <w:r>
        <w:rPr>
          <w:rFonts w:hint="default" w:ascii="Times New Roman" w:hAnsi="Times New Roman" w:cs="Times New Roman"/>
          <w:spacing w:val="-1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детьми и взрослыми.</w:t>
      </w:r>
    </w:p>
    <w:p w14:paraId="2474E9BF">
      <w:pPr>
        <w:pStyle w:val="10"/>
        <w:numPr>
          <w:ilvl w:val="0"/>
          <w:numId w:val="3"/>
        </w:numPr>
        <w:shd w:val="clear"/>
        <w:tabs>
          <w:tab w:val="left" w:pos="862"/>
        </w:tabs>
        <w:spacing w:before="0" w:after="0" w:line="240" w:lineRule="auto"/>
        <w:ind w:left="862" w:right="136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Безопасности: столярная мастерская не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>создаёт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 угрозу здоровью и безопасности дошкольника.</w:t>
      </w:r>
    </w:p>
    <w:p w14:paraId="18BFF48D">
      <w:pPr>
        <w:pStyle w:val="10"/>
        <w:numPr>
          <w:ilvl w:val="0"/>
          <w:numId w:val="3"/>
        </w:numPr>
        <w:shd w:val="clear"/>
        <w:tabs>
          <w:tab w:val="left" w:pos="862"/>
        </w:tabs>
        <w:spacing w:before="0" w:after="0" w:line="240" w:lineRule="auto"/>
        <w:ind w:left="862" w:right="146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Наглядности: обеспечивает познавательный интерес и эмоциональное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восприятие.</w:t>
      </w:r>
    </w:p>
    <w:p w14:paraId="0A2F54BB">
      <w:pPr>
        <w:pStyle w:val="10"/>
        <w:numPr>
          <w:ilvl w:val="0"/>
          <w:numId w:val="3"/>
        </w:numPr>
        <w:shd w:val="clear"/>
        <w:tabs>
          <w:tab w:val="left" w:pos="862"/>
        </w:tabs>
        <w:spacing w:before="0" w:after="0" w:line="240" w:lineRule="auto"/>
        <w:ind w:left="862" w:right="147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Доступности: обеспечение непосредственного доступа к предметам и оборудованию центра.</w:t>
      </w:r>
    </w:p>
    <w:p w14:paraId="04DD64F0">
      <w:pPr>
        <w:pStyle w:val="10"/>
        <w:numPr>
          <w:ilvl w:val="0"/>
          <w:numId w:val="3"/>
        </w:numPr>
        <w:shd w:val="clear"/>
        <w:tabs>
          <w:tab w:val="left" w:pos="861"/>
        </w:tabs>
        <w:spacing w:before="0" w:after="0" w:line="240" w:lineRule="auto"/>
        <w:ind w:left="861" w:right="0" w:hanging="359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Разнообразности: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предметы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центра</w:t>
      </w:r>
      <w:r>
        <w:rPr>
          <w:rFonts w:hint="default" w:ascii="Times New Roman" w:hAnsi="Times New Roman" w:cs="Times New Roman"/>
          <w:spacing w:val="-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разнообразны.</w:t>
      </w:r>
    </w:p>
    <w:p w14:paraId="12D9F9E3">
      <w:pPr>
        <w:pStyle w:val="10"/>
        <w:numPr>
          <w:ilvl w:val="0"/>
          <w:numId w:val="3"/>
        </w:numPr>
        <w:shd w:val="clear"/>
        <w:tabs>
          <w:tab w:val="left" w:pos="862"/>
        </w:tabs>
        <w:spacing w:before="0" w:after="0" w:line="240" w:lineRule="auto"/>
        <w:ind w:left="862" w:right="134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Непрерывности: столярная мастерская является частью образовательного пространства детского сада, связан с системой занятий и самостоятельной детской деятельностью.</w:t>
      </w:r>
    </w:p>
    <w:p w14:paraId="1D8E6A66">
      <w:pPr>
        <w:pStyle w:val="10"/>
        <w:numPr>
          <w:ilvl w:val="0"/>
          <w:numId w:val="3"/>
        </w:numPr>
        <w:shd w:val="clear"/>
        <w:tabs>
          <w:tab w:val="left" w:pos="862"/>
        </w:tabs>
        <w:spacing w:before="0" w:after="0" w:line="240" w:lineRule="auto"/>
        <w:ind w:left="862" w:right="136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Партн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рства: столярная мастерская является результатом всех участников образовательных отношений.</w:t>
      </w:r>
    </w:p>
    <w:p w14:paraId="4094B77D">
      <w:pPr>
        <w:pStyle w:val="10"/>
        <w:shd w:val="clear"/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sectPr>
          <w:pgSz w:w="11910" w:h="16840"/>
          <w:pgMar w:top="1020" w:right="708" w:bottom="280" w:left="1559" w:header="720" w:footer="720" w:gutter="0"/>
          <w:cols w:space="720" w:num="1"/>
        </w:sectPr>
      </w:pPr>
    </w:p>
    <w:p w14:paraId="532E5BA3">
      <w:pPr>
        <w:pStyle w:val="10"/>
        <w:numPr>
          <w:ilvl w:val="0"/>
          <w:numId w:val="3"/>
        </w:numPr>
        <w:shd w:val="clear"/>
        <w:tabs>
          <w:tab w:val="left" w:pos="862"/>
        </w:tabs>
        <w:spacing w:before="67" w:after="0" w:line="240" w:lineRule="auto"/>
        <w:ind w:left="862" w:right="139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Возрастного и индивидуального подхода – предполагающий выбор тематики,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>приёмов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 работы в соответствии с субъективным опытом и возрастом детей.</w:t>
      </w:r>
    </w:p>
    <w:p w14:paraId="5E45AAAC">
      <w:pPr>
        <w:pStyle w:val="6"/>
        <w:shd w:val="clear"/>
        <w:spacing w:before="1" w:line="240" w:lineRule="auto"/>
        <w:ind w:firstLine="0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</w:p>
    <w:p w14:paraId="2CF02233">
      <w:pPr>
        <w:shd w:val="clear"/>
        <w:spacing w:before="0" w:line="240" w:lineRule="auto"/>
        <w:ind w:left="143" w:right="0" w:firstLine="0"/>
        <w:jc w:val="left"/>
        <w:rPr>
          <w:rFonts w:hint="default" w:ascii="Times New Roman" w:hAnsi="Times New Roman" w:cs="Times New Roman"/>
          <w:b w:val="0"/>
          <w:bCs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b/>
          <w:spacing w:val="-2"/>
          <w:sz w:val="28"/>
          <w:szCs w:val="28"/>
          <w:shd w:val="clear" w:color="auto" w:fill="auto"/>
        </w:rPr>
        <w:t>Месторасположение: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shd w:val="clear" w:color="auto" w:fill="auto"/>
          <w:lang w:val="ru-RU"/>
        </w:rPr>
        <w:t>группа доу</w:t>
      </w:r>
    </w:p>
    <w:p w14:paraId="3BAB7F97">
      <w:pPr>
        <w:shd w:val="clear"/>
        <w:spacing w:before="322" w:line="240" w:lineRule="auto"/>
        <w:ind w:left="143" w:right="0" w:firstLine="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Адресная</w:t>
      </w:r>
      <w:r>
        <w:rPr>
          <w:rFonts w:hint="default" w:ascii="Times New Roman" w:hAnsi="Times New Roman" w:cs="Times New Roman"/>
          <w:b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направленность:</w:t>
      </w:r>
      <w:r>
        <w:rPr>
          <w:rFonts w:hint="default" w:ascii="Times New Roman" w:hAnsi="Times New Roman" w:cs="Times New Roman"/>
          <w:b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дети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от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5</w:t>
      </w:r>
      <w:r>
        <w:rPr>
          <w:rFonts w:hint="default" w:ascii="Times New Roman" w:hAnsi="Times New Roman" w:cs="Times New Roman"/>
          <w:spacing w:val="-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-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7</w:t>
      </w:r>
      <w:r>
        <w:rPr>
          <w:rFonts w:hint="default" w:ascii="Times New Roman" w:hAnsi="Times New Roman" w:cs="Times New Roman"/>
          <w:spacing w:val="-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  <w:shd w:val="clear" w:color="auto" w:fill="auto"/>
        </w:rPr>
        <w:t>лет</w:t>
      </w:r>
    </w:p>
    <w:p w14:paraId="09D5E3BB">
      <w:pPr>
        <w:pStyle w:val="6"/>
        <w:shd w:val="clear"/>
        <w:spacing w:before="6" w:line="240" w:lineRule="auto"/>
        <w:ind w:firstLine="0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</w:p>
    <w:p w14:paraId="0FC4BFAB">
      <w:pPr>
        <w:shd w:val="clear"/>
        <w:spacing w:before="0" w:line="240" w:lineRule="auto"/>
        <w:ind w:left="143" w:right="0" w:firstLine="0"/>
        <w:jc w:val="left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Перечень</w:t>
      </w:r>
      <w:r>
        <w:rPr>
          <w:rFonts w:hint="default" w:ascii="Times New Roman" w:hAnsi="Times New Roman" w:cs="Times New Roman"/>
          <w:b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совместной</w:t>
      </w:r>
      <w:r>
        <w:rPr>
          <w:rFonts w:hint="default" w:ascii="Times New Roman" w:hAnsi="Times New Roman" w:cs="Times New Roman"/>
          <w:b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b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самостоятельной</w:t>
      </w:r>
      <w:r>
        <w:rPr>
          <w:rFonts w:hint="default" w:ascii="Times New Roman" w:hAnsi="Times New Roman" w:cs="Times New Roman"/>
          <w:b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деятельности</w:t>
      </w:r>
      <w:r>
        <w:rPr>
          <w:rFonts w:hint="default" w:ascii="Times New Roman" w:hAnsi="Times New Roman" w:cs="Times New Roman"/>
          <w:b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в</w:t>
      </w:r>
      <w:r>
        <w:rPr>
          <w:rFonts w:hint="default" w:ascii="Times New Roman" w:hAnsi="Times New Roman" w:cs="Times New Roman"/>
          <w:b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столярной мастерской с дошкольниками:</w:t>
      </w:r>
    </w:p>
    <w:p w14:paraId="2FD0DA3F">
      <w:pPr>
        <w:pStyle w:val="10"/>
        <w:numPr>
          <w:ilvl w:val="0"/>
          <w:numId w:val="4"/>
        </w:numPr>
        <w:shd w:val="clear"/>
        <w:tabs>
          <w:tab w:val="left" w:pos="861"/>
        </w:tabs>
        <w:spacing w:before="0" w:after="0" w:line="240" w:lineRule="auto"/>
        <w:ind w:left="861" w:right="0" w:hanging="359"/>
        <w:jc w:val="left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  <w:t>Совместная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  <w:shd w:val="clear" w:color="auto" w:fill="auto"/>
        </w:rPr>
        <w:t>деятельность:</w:t>
      </w:r>
    </w:p>
    <w:p w14:paraId="32F1D7DB">
      <w:pPr>
        <w:pStyle w:val="10"/>
        <w:numPr>
          <w:ilvl w:val="1"/>
          <w:numId w:val="4"/>
        </w:numPr>
        <w:shd w:val="clear"/>
        <w:tabs>
          <w:tab w:val="left" w:pos="862"/>
          <w:tab w:val="left" w:pos="2750"/>
          <w:tab w:val="left" w:pos="3115"/>
          <w:tab w:val="left" w:pos="4194"/>
          <w:tab w:val="left" w:pos="5349"/>
          <w:tab w:val="left" w:pos="6231"/>
          <w:tab w:val="left" w:pos="7915"/>
        </w:tabs>
        <w:spacing w:before="0" w:after="0" w:line="240" w:lineRule="auto"/>
        <w:ind w:left="862" w:right="138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ознакомление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>с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трудом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столяра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через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совместную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 xml:space="preserve">деятельность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взрослых (родителей и педагогов) и детей;</w:t>
      </w:r>
    </w:p>
    <w:p w14:paraId="21EBC44B">
      <w:pPr>
        <w:pStyle w:val="10"/>
        <w:numPr>
          <w:ilvl w:val="1"/>
          <w:numId w:val="4"/>
        </w:numPr>
        <w:shd w:val="clear"/>
        <w:tabs>
          <w:tab w:val="left" w:pos="862"/>
        </w:tabs>
        <w:spacing w:before="2" w:after="0" w:line="240" w:lineRule="auto"/>
        <w:ind w:left="862" w:right="139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создание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общественно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полезного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продукта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(изготовление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игрушек, предметов быта);</w:t>
      </w:r>
    </w:p>
    <w:p w14:paraId="1608F302">
      <w:pPr>
        <w:pStyle w:val="10"/>
        <w:numPr>
          <w:ilvl w:val="1"/>
          <w:numId w:val="4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участие</w:t>
      </w:r>
      <w:r>
        <w:rPr>
          <w:rFonts w:hint="default" w:ascii="Times New Roman" w:hAnsi="Times New Roman" w:cs="Times New Roman"/>
          <w:spacing w:val="-1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</w:t>
      </w:r>
      <w:r>
        <w:rPr>
          <w:rFonts w:hint="default" w:ascii="Times New Roman" w:hAnsi="Times New Roman" w:cs="Times New Roman"/>
          <w:spacing w:val="-1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благотворительных</w:t>
      </w:r>
      <w:r>
        <w:rPr>
          <w:rFonts w:hint="default" w:ascii="Times New Roman" w:hAnsi="Times New Roman" w:cs="Times New Roman"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акциях.</w:t>
      </w:r>
    </w:p>
    <w:p w14:paraId="57D65A01">
      <w:pPr>
        <w:pStyle w:val="10"/>
        <w:numPr>
          <w:ilvl w:val="0"/>
          <w:numId w:val="4"/>
        </w:numPr>
        <w:shd w:val="clear"/>
        <w:tabs>
          <w:tab w:val="left" w:pos="861"/>
        </w:tabs>
        <w:spacing w:before="0" w:after="0" w:line="240" w:lineRule="auto"/>
        <w:ind w:left="861" w:right="0" w:hanging="359"/>
        <w:jc w:val="left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  <w:t>Самостоятельная</w:t>
      </w:r>
      <w:r>
        <w:rPr>
          <w:rFonts w:hint="default" w:ascii="Times New Roman" w:hAnsi="Times New Roman" w:cs="Times New Roman"/>
          <w:b/>
          <w:bCs/>
          <w:spacing w:val="-1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  <w:shd w:val="clear" w:color="auto" w:fill="auto"/>
        </w:rPr>
        <w:t>деятельность:</w:t>
      </w:r>
    </w:p>
    <w:p w14:paraId="345403DA">
      <w:pPr>
        <w:pStyle w:val="10"/>
        <w:numPr>
          <w:ilvl w:val="1"/>
          <w:numId w:val="4"/>
        </w:numPr>
        <w:shd w:val="clear"/>
        <w:tabs>
          <w:tab w:val="left" w:pos="862"/>
        </w:tabs>
        <w:spacing w:before="0" w:after="0" w:line="240" w:lineRule="auto"/>
        <w:ind w:left="862" w:right="146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знакомство с инструментами и правилами общения с ними, техникой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безопасности;</w:t>
      </w:r>
    </w:p>
    <w:p w14:paraId="04F37B67">
      <w:pPr>
        <w:pStyle w:val="10"/>
        <w:numPr>
          <w:ilvl w:val="1"/>
          <w:numId w:val="4"/>
        </w:numPr>
        <w:shd w:val="clear"/>
        <w:tabs>
          <w:tab w:val="left" w:pos="862"/>
        </w:tabs>
        <w:spacing w:before="0" w:after="0" w:line="240" w:lineRule="auto"/>
        <w:ind w:left="862" w:right="145" w:hanging="36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работа с деревом (молотки, детские рубанки, струбцины, детские лобзики, наждачная бумага, детские тиски, детские верстаки, наборы инструментов, деревянные заготовки);</w:t>
      </w:r>
    </w:p>
    <w:p w14:paraId="478C329D">
      <w:pPr>
        <w:pStyle w:val="10"/>
        <w:numPr>
          <w:ilvl w:val="1"/>
          <w:numId w:val="4"/>
        </w:numPr>
        <w:shd w:val="clear"/>
        <w:tabs>
          <w:tab w:val="left" w:pos="861"/>
        </w:tabs>
        <w:spacing w:before="0" w:after="0" w:line="240" w:lineRule="auto"/>
        <w:ind w:left="861" w:right="0" w:hanging="359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сортировка</w:t>
      </w:r>
      <w:r>
        <w:rPr>
          <w:rFonts w:hint="default" w:ascii="Times New Roman" w:hAnsi="Times New Roman" w:cs="Times New Roman"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хранение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материалов</w:t>
      </w:r>
      <w:r>
        <w:rPr>
          <w:rFonts w:hint="default" w:ascii="Times New Roman" w:hAnsi="Times New Roman" w:cs="Times New Roman"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инструментов.</w:t>
      </w:r>
    </w:p>
    <w:p w14:paraId="2CDD0CFF">
      <w:pPr>
        <w:shd w:val="clear"/>
        <w:spacing w:before="4" w:line="240" w:lineRule="auto"/>
        <w:ind w:left="143" w:right="0" w:firstLine="0"/>
        <w:jc w:val="both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Формы</w:t>
      </w:r>
      <w:r>
        <w:rPr>
          <w:rFonts w:hint="default" w:ascii="Times New Roman" w:hAnsi="Times New Roman" w:cs="Times New Roman"/>
          <w:b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работы</w:t>
      </w:r>
      <w:r>
        <w:rPr>
          <w:rFonts w:hint="default" w:ascii="Times New Roman" w:hAnsi="Times New Roman" w:cs="Times New Roman"/>
          <w:b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с</w:t>
      </w:r>
      <w:r>
        <w:rPr>
          <w:rFonts w:hint="default" w:ascii="Times New Roman" w:hAnsi="Times New Roman" w:cs="Times New Roman"/>
          <w:b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детьми</w:t>
      </w:r>
      <w:r>
        <w:rPr>
          <w:rFonts w:hint="default" w:ascii="Times New Roman" w:hAnsi="Times New Roman" w:cs="Times New Roman"/>
          <w:b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по</w:t>
      </w:r>
      <w:r>
        <w:rPr>
          <w:rFonts w:hint="default" w:ascii="Times New Roman" w:hAnsi="Times New Roman" w:cs="Times New Roman"/>
          <w:b/>
          <w:spacing w:val="-9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основным</w:t>
      </w:r>
      <w:r>
        <w:rPr>
          <w:rFonts w:hint="default" w:ascii="Times New Roman" w:hAnsi="Times New Roman" w:cs="Times New Roman"/>
          <w:b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образовательным</w:t>
      </w:r>
      <w:r>
        <w:rPr>
          <w:rFonts w:hint="default" w:ascii="Times New Roman" w:hAnsi="Times New Roman" w:cs="Times New Roman"/>
          <w:b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  <w:shd w:val="clear" w:color="auto" w:fill="auto"/>
        </w:rPr>
        <w:t>областям:</w:t>
      </w:r>
    </w:p>
    <w:p w14:paraId="35525055">
      <w:pPr>
        <w:pStyle w:val="10"/>
        <w:numPr>
          <w:ilvl w:val="0"/>
          <w:numId w:val="5"/>
        </w:numPr>
        <w:shd w:val="clear"/>
        <w:tabs>
          <w:tab w:val="left" w:pos="861"/>
        </w:tabs>
        <w:spacing w:before="0" w:after="0" w:line="240" w:lineRule="auto"/>
        <w:ind w:left="861" w:right="0" w:hanging="359"/>
        <w:jc w:val="left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  <w:shd w:val="clear" w:color="auto" w:fill="auto"/>
        </w:rPr>
        <w:t>Познавательное</w:t>
      </w:r>
      <w:r>
        <w:rPr>
          <w:rFonts w:hint="default" w:ascii="Times New Roman" w:hAnsi="Times New Roman" w:cs="Times New Roman"/>
          <w:b/>
          <w:bCs/>
          <w:spacing w:val="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  <w:shd w:val="clear" w:color="auto" w:fill="auto"/>
        </w:rPr>
        <w:t>развитие:</w:t>
      </w:r>
    </w:p>
    <w:p w14:paraId="0A39A2A9">
      <w:pPr>
        <w:pStyle w:val="10"/>
        <w:numPr>
          <w:ilvl w:val="1"/>
          <w:numId w:val="5"/>
        </w:numPr>
        <w:shd w:val="clear"/>
        <w:tabs>
          <w:tab w:val="left" w:pos="862"/>
        </w:tabs>
        <w:spacing w:before="0" w:after="0" w:line="240" w:lineRule="auto"/>
        <w:ind w:left="862" w:right="143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знакомство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различными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видами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древесины,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инструментами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их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использованием;</w:t>
      </w:r>
    </w:p>
    <w:p w14:paraId="39294653">
      <w:pPr>
        <w:pStyle w:val="10"/>
        <w:numPr>
          <w:ilvl w:val="1"/>
          <w:numId w:val="5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изучение</w:t>
      </w:r>
      <w:r>
        <w:rPr>
          <w:rFonts w:hint="default" w:ascii="Times New Roman" w:hAnsi="Times New Roman" w:cs="Times New Roman"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свойств</w:t>
      </w:r>
      <w:r>
        <w:rPr>
          <w:rFonts w:hint="default" w:ascii="Times New Roman" w:hAnsi="Times New Roman" w:cs="Times New Roman"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дерева</w:t>
      </w:r>
      <w:r>
        <w:rPr>
          <w:rFonts w:hint="default" w:ascii="Times New Roman" w:hAnsi="Times New Roman" w:cs="Times New Roman"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материалов,</w:t>
      </w:r>
      <w:r>
        <w:rPr>
          <w:rFonts w:hint="default" w:ascii="Times New Roman" w:hAnsi="Times New Roman" w:cs="Times New Roman"/>
          <w:spacing w:val="-1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используемых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</w:t>
      </w:r>
      <w:r>
        <w:rPr>
          <w:rFonts w:hint="default" w:ascii="Times New Roman" w:hAnsi="Times New Roman" w:cs="Times New Roman"/>
          <w:spacing w:val="-12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столярном</w:t>
      </w:r>
      <w:r>
        <w:rPr>
          <w:rFonts w:hint="default" w:ascii="Times New Roman" w:hAnsi="Times New Roman" w:cs="Times New Roman"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деле.</w:t>
      </w:r>
    </w:p>
    <w:p w14:paraId="6C5E0E10">
      <w:pPr>
        <w:pStyle w:val="10"/>
        <w:numPr>
          <w:ilvl w:val="0"/>
          <w:numId w:val="5"/>
        </w:numPr>
        <w:shd w:val="clear"/>
        <w:tabs>
          <w:tab w:val="left" w:pos="861"/>
        </w:tabs>
        <w:spacing w:before="0" w:after="0" w:line="240" w:lineRule="auto"/>
        <w:ind w:left="861" w:right="0" w:hanging="359"/>
        <w:jc w:val="left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  <w:t>Речевое</w:t>
      </w:r>
      <w:r>
        <w:rPr>
          <w:rFonts w:hint="default" w:ascii="Times New Roman" w:hAnsi="Times New Roman" w:cs="Times New Roman"/>
          <w:b/>
          <w:bCs/>
          <w:spacing w:val="-1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  <w:shd w:val="clear" w:color="auto" w:fill="auto"/>
        </w:rPr>
        <w:t>развитие:</w:t>
      </w:r>
    </w:p>
    <w:p w14:paraId="4A6FD2D8">
      <w:pPr>
        <w:pStyle w:val="10"/>
        <w:numPr>
          <w:ilvl w:val="1"/>
          <w:numId w:val="5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обсуждение</w:t>
      </w:r>
      <w:r>
        <w:rPr>
          <w:rFonts w:hint="default" w:ascii="Times New Roman" w:hAnsi="Times New Roman" w:cs="Times New Roman"/>
          <w:spacing w:val="-19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процесса</w:t>
      </w:r>
      <w:r>
        <w:rPr>
          <w:rFonts w:hint="default" w:ascii="Times New Roman" w:hAnsi="Times New Roman" w:cs="Times New Roman"/>
          <w:spacing w:val="-1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работы,</w:t>
      </w:r>
      <w:r>
        <w:rPr>
          <w:rFonts w:hint="default" w:ascii="Times New Roman" w:hAnsi="Times New Roman" w:cs="Times New Roman"/>
          <w:spacing w:val="-1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результатов</w:t>
      </w:r>
      <w:r>
        <w:rPr>
          <w:rFonts w:hint="default" w:ascii="Times New Roman" w:hAnsi="Times New Roman" w:cs="Times New Roman"/>
          <w:spacing w:val="-1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труда;</w:t>
      </w:r>
    </w:p>
    <w:p w14:paraId="75A62765">
      <w:pPr>
        <w:pStyle w:val="10"/>
        <w:numPr>
          <w:ilvl w:val="1"/>
          <w:numId w:val="5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использование</w:t>
      </w:r>
      <w:r>
        <w:rPr>
          <w:rFonts w:hint="default" w:ascii="Times New Roman" w:hAnsi="Times New Roman" w:cs="Times New Roman"/>
          <w:spacing w:val="-15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специальной</w:t>
      </w:r>
      <w:r>
        <w:rPr>
          <w:rFonts w:hint="default" w:ascii="Times New Roman" w:hAnsi="Times New Roman" w:cs="Times New Roman"/>
          <w:spacing w:val="-1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терминологии.</w:t>
      </w:r>
    </w:p>
    <w:p w14:paraId="4F42BE71">
      <w:pPr>
        <w:pStyle w:val="10"/>
        <w:numPr>
          <w:ilvl w:val="0"/>
          <w:numId w:val="5"/>
        </w:numPr>
        <w:shd w:val="clear"/>
        <w:tabs>
          <w:tab w:val="left" w:pos="861"/>
        </w:tabs>
        <w:spacing w:before="0" w:after="0" w:line="240" w:lineRule="auto"/>
        <w:ind w:left="861" w:right="0" w:hanging="359"/>
        <w:jc w:val="left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  <w:shd w:val="clear" w:color="auto" w:fill="auto"/>
        </w:rPr>
        <w:t>Социально-коммуникативное</w:t>
      </w:r>
      <w:r>
        <w:rPr>
          <w:rFonts w:hint="default" w:ascii="Times New Roman" w:hAnsi="Times New Roman" w:cs="Times New Roman"/>
          <w:b/>
          <w:bCs/>
          <w:spacing w:val="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  <w:shd w:val="clear" w:color="auto" w:fill="auto"/>
        </w:rPr>
        <w:t>развитие:</w:t>
      </w:r>
    </w:p>
    <w:p w14:paraId="7F940A30">
      <w:pPr>
        <w:pStyle w:val="10"/>
        <w:numPr>
          <w:ilvl w:val="1"/>
          <w:numId w:val="5"/>
        </w:numPr>
        <w:shd w:val="clear"/>
        <w:tabs>
          <w:tab w:val="left" w:pos="862"/>
        </w:tabs>
        <w:spacing w:before="0" w:after="0" w:line="240" w:lineRule="auto"/>
        <w:ind w:left="862" w:right="144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формирование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навыков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сотрудничества,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взаимопомощи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уважения</w:t>
      </w:r>
      <w:r>
        <w:rPr>
          <w:rFonts w:hint="default" w:ascii="Times New Roman" w:hAnsi="Times New Roman" w:cs="Times New Roman"/>
          <w:spacing w:val="4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 труду других людей;</w:t>
      </w:r>
    </w:p>
    <w:p w14:paraId="2C4AFA86">
      <w:pPr>
        <w:pStyle w:val="10"/>
        <w:numPr>
          <w:ilvl w:val="1"/>
          <w:numId w:val="5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развитие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самостоятельности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ответственности.</w:t>
      </w:r>
    </w:p>
    <w:p w14:paraId="53C3CA71">
      <w:pPr>
        <w:pStyle w:val="10"/>
        <w:numPr>
          <w:ilvl w:val="0"/>
          <w:numId w:val="5"/>
        </w:numPr>
        <w:shd w:val="clear"/>
        <w:tabs>
          <w:tab w:val="left" w:pos="861"/>
        </w:tabs>
        <w:spacing w:before="0" w:after="0" w:line="240" w:lineRule="auto"/>
        <w:ind w:left="861" w:right="0" w:hanging="359"/>
        <w:jc w:val="left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  <w:shd w:val="clear" w:color="auto" w:fill="auto"/>
        </w:rPr>
        <w:t>Художественно-эстетическое</w:t>
      </w:r>
      <w:r>
        <w:rPr>
          <w:rFonts w:hint="default" w:ascii="Times New Roman" w:hAnsi="Times New Roman" w:cs="Times New Roman"/>
          <w:b/>
          <w:bCs/>
          <w:spacing w:val="3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  <w:shd w:val="clear" w:color="auto" w:fill="auto"/>
        </w:rPr>
        <w:t>развитие:</w:t>
      </w:r>
    </w:p>
    <w:p w14:paraId="790D751E">
      <w:pPr>
        <w:pStyle w:val="10"/>
        <w:numPr>
          <w:ilvl w:val="1"/>
          <w:numId w:val="5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освоение</w:t>
      </w:r>
      <w:r>
        <w:rPr>
          <w:rFonts w:hint="default" w:ascii="Times New Roman" w:hAnsi="Times New Roman" w:cs="Times New Roman"/>
          <w:spacing w:val="-9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практических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умений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навыков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работы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деревом;</w:t>
      </w:r>
    </w:p>
    <w:p w14:paraId="021056E6">
      <w:pPr>
        <w:pStyle w:val="10"/>
        <w:numPr>
          <w:ilvl w:val="1"/>
          <w:numId w:val="5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развитие</w:t>
      </w:r>
      <w:r>
        <w:rPr>
          <w:rFonts w:hint="default" w:ascii="Times New Roman" w:hAnsi="Times New Roman" w:cs="Times New Roman"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творческого</w:t>
      </w:r>
      <w:r>
        <w:rPr>
          <w:rFonts w:hint="default" w:ascii="Times New Roman" w:hAnsi="Times New Roman" w:cs="Times New Roman"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мышления</w:t>
      </w:r>
      <w:r>
        <w:rPr>
          <w:rFonts w:hint="default" w:ascii="Times New Roman" w:hAnsi="Times New Roman" w:cs="Times New Roman"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воображения.</w:t>
      </w:r>
    </w:p>
    <w:p w14:paraId="7E412BCD">
      <w:pPr>
        <w:pStyle w:val="10"/>
        <w:numPr>
          <w:ilvl w:val="0"/>
          <w:numId w:val="5"/>
        </w:numPr>
        <w:shd w:val="clear"/>
        <w:tabs>
          <w:tab w:val="left" w:pos="861"/>
        </w:tabs>
        <w:spacing w:before="0" w:after="0" w:line="240" w:lineRule="auto"/>
        <w:ind w:left="861" w:right="0" w:hanging="359"/>
        <w:jc w:val="left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  <w:t>Физическое</w:t>
      </w:r>
      <w:r>
        <w:rPr>
          <w:rFonts w:hint="default" w:ascii="Times New Roman" w:hAnsi="Times New Roman" w:cs="Times New Roman"/>
          <w:b/>
          <w:bCs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  <w:shd w:val="clear" w:color="auto" w:fill="auto"/>
        </w:rPr>
        <w:t>развитие:</w:t>
      </w:r>
    </w:p>
    <w:p w14:paraId="4E98A854">
      <w:pPr>
        <w:pStyle w:val="10"/>
        <w:numPr>
          <w:ilvl w:val="1"/>
          <w:numId w:val="5"/>
        </w:numPr>
        <w:shd w:val="clear"/>
        <w:tabs>
          <w:tab w:val="left" w:pos="862"/>
        </w:tabs>
        <w:spacing w:before="2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укрепление</w:t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мышц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рук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ног</w:t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при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работе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с</w:t>
      </w:r>
      <w:r>
        <w:rPr>
          <w:rFonts w:hint="default" w:ascii="Times New Roman" w:hAnsi="Times New Roman" w:cs="Times New Roman"/>
          <w:spacing w:val="-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инструментами;</w:t>
      </w:r>
    </w:p>
    <w:p w14:paraId="51391F89">
      <w:pPr>
        <w:pStyle w:val="10"/>
        <w:numPr>
          <w:ilvl w:val="1"/>
          <w:numId w:val="5"/>
        </w:numPr>
        <w:shd w:val="clear"/>
        <w:tabs>
          <w:tab w:val="left" w:pos="862"/>
        </w:tabs>
        <w:spacing w:before="0" w:after="0" w:line="240" w:lineRule="auto"/>
        <w:ind w:left="862" w:right="0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развитие</w:t>
      </w:r>
      <w:r>
        <w:rPr>
          <w:rFonts w:hint="default" w:ascii="Times New Roman" w:hAnsi="Times New Roman" w:cs="Times New Roman"/>
          <w:spacing w:val="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координации движений.</w:t>
      </w:r>
    </w:p>
    <w:p w14:paraId="1ADEA27A">
      <w:pPr>
        <w:pStyle w:val="10"/>
        <w:widowControl w:val="0"/>
        <w:numPr>
          <w:ilvl w:val="0"/>
          <w:numId w:val="0"/>
        </w:numPr>
        <w:shd w:val="clear"/>
        <w:tabs>
          <w:tab w:val="left" w:pos="862"/>
        </w:tabs>
        <w:autoSpaceDE w:val="0"/>
        <w:autoSpaceDN w:val="0"/>
        <w:spacing w:before="0" w:after="0" w:line="240" w:lineRule="auto"/>
        <w:ind w:right="0" w:rightChars="0"/>
        <w:jc w:val="left"/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</w:pPr>
    </w:p>
    <w:p w14:paraId="17BFCDF0">
      <w:pPr>
        <w:pStyle w:val="10"/>
        <w:widowControl w:val="0"/>
        <w:numPr>
          <w:ilvl w:val="0"/>
          <w:numId w:val="0"/>
        </w:numPr>
        <w:shd w:val="clear"/>
        <w:tabs>
          <w:tab w:val="left" w:pos="862"/>
        </w:tabs>
        <w:autoSpaceDE w:val="0"/>
        <w:autoSpaceDN w:val="0"/>
        <w:spacing w:before="0" w:after="0" w:line="240" w:lineRule="auto"/>
        <w:ind w:right="0" w:rightChars="0"/>
        <w:jc w:val="left"/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</w:pPr>
    </w:p>
    <w:p w14:paraId="08215B8C">
      <w:pPr>
        <w:pStyle w:val="10"/>
        <w:widowControl w:val="0"/>
        <w:numPr>
          <w:ilvl w:val="0"/>
          <w:numId w:val="0"/>
        </w:numPr>
        <w:shd w:val="clear"/>
        <w:tabs>
          <w:tab w:val="left" w:pos="862"/>
        </w:tabs>
        <w:autoSpaceDE w:val="0"/>
        <w:autoSpaceDN w:val="0"/>
        <w:spacing w:before="0" w:after="0" w:line="240" w:lineRule="auto"/>
        <w:ind w:right="0" w:rightChars="0"/>
        <w:jc w:val="left"/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</w:pPr>
    </w:p>
    <w:p w14:paraId="68317842">
      <w:pPr>
        <w:pStyle w:val="10"/>
        <w:widowControl w:val="0"/>
        <w:numPr>
          <w:ilvl w:val="0"/>
          <w:numId w:val="0"/>
        </w:numPr>
        <w:shd w:val="clear"/>
        <w:tabs>
          <w:tab w:val="left" w:pos="862"/>
        </w:tabs>
        <w:autoSpaceDE w:val="0"/>
        <w:autoSpaceDN w:val="0"/>
        <w:spacing w:before="0" w:after="0" w:line="240" w:lineRule="auto"/>
        <w:ind w:right="0" w:rightChars="0"/>
        <w:jc w:val="left"/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</w:pPr>
    </w:p>
    <w:p w14:paraId="63747981">
      <w:pPr>
        <w:pStyle w:val="10"/>
        <w:widowControl w:val="0"/>
        <w:numPr>
          <w:ilvl w:val="0"/>
          <w:numId w:val="0"/>
        </w:numPr>
        <w:shd w:val="clear"/>
        <w:tabs>
          <w:tab w:val="left" w:pos="862"/>
        </w:tabs>
        <w:autoSpaceDE w:val="0"/>
        <w:autoSpaceDN w:val="0"/>
        <w:spacing w:before="0" w:after="0" w:line="240" w:lineRule="auto"/>
        <w:ind w:right="0" w:rightChars="0"/>
        <w:jc w:val="left"/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</w:pPr>
    </w:p>
    <w:p w14:paraId="6AA64507">
      <w:pPr>
        <w:pStyle w:val="6"/>
        <w:shd w:val="clear"/>
        <w:spacing w:before="4" w:line="240" w:lineRule="auto"/>
        <w:ind w:firstLine="0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</w:p>
    <w:p w14:paraId="4411FA89">
      <w:pPr>
        <w:pStyle w:val="10"/>
        <w:numPr>
          <w:ilvl w:val="0"/>
          <w:numId w:val="0"/>
        </w:numPr>
        <w:shd w:val="clear"/>
        <w:tabs>
          <w:tab w:val="left" w:pos="862"/>
          <w:tab w:val="left" w:pos="1884"/>
          <w:tab w:val="left" w:pos="2791"/>
          <w:tab w:val="left" w:pos="3152"/>
          <w:tab w:val="left" w:pos="4461"/>
          <w:tab w:val="left" w:pos="5904"/>
          <w:tab w:val="left" w:pos="7467"/>
          <w:tab w:val="left" w:pos="9340"/>
        </w:tabs>
        <w:spacing w:before="86" w:after="0" w:line="240" w:lineRule="auto"/>
        <w:ind w:left="502" w:leftChars="0" w:right="146" w:rightChars="0"/>
        <w:jc w:val="center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Ожидаемые</w:t>
      </w:r>
      <w:r>
        <w:rPr>
          <w:rFonts w:hint="default" w:ascii="Times New Roman" w:hAnsi="Times New Roman" w:cs="Times New Roman"/>
          <w:b/>
          <w:spacing w:val="-14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результаты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от</w:t>
      </w:r>
      <w:r>
        <w:rPr>
          <w:rFonts w:hint="default" w:ascii="Times New Roman" w:hAnsi="Times New Roman" w:cs="Times New Roman"/>
          <w:b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занятий</w:t>
      </w:r>
      <w:r>
        <w:rPr>
          <w:rFonts w:hint="default" w:ascii="Times New Roman" w:hAnsi="Times New Roman" w:cs="Times New Roman"/>
          <w:b/>
          <w:spacing w:val="-13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в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столярной</w:t>
      </w:r>
      <w:r>
        <w:rPr>
          <w:rFonts w:hint="default" w:ascii="Times New Roman" w:hAnsi="Times New Roman" w:cs="Times New Roman"/>
          <w:b/>
          <w:spacing w:val="-11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  <w:shd w:val="clear" w:color="auto" w:fill="auto"/>
        </w:rPr>
        <w:t>мастерской:</w:t>
      </w:r>
    </w:p>
    <w:p w14:paraId="6228FCA4">
      <w:pPr>
        <w:pStyle w:val="10"/>
        <w:numPr>
          <w:ilvl w:val="1"/>
          <w:numId w:val="5"/>
        </w:numPr>
        <w:shd w:val="clear"/>
        <w:tabs>
          <w:tab w:val="left" w:pos="862"/>
          <w:tab w:val="left" w:pos="1884"/>
          <w:tab w:val="left" w:pos="2791"/>
          <w:tab w:val="left" w:pos="3152"/>
          <w:tab w:val="left" w:pos="4461"/>
          <w:tab w:val="left" w:pos="5904"/>
          <w:tab w:val="left" w:pos="7467"/>
          <w:tab w:val="left" w:pos="9340"/>
        </w:tabs>
        <w:spacing w:before="86" w:after="0" w:line="240" w:lineRule="auto"/>
        <w:ind w:left="862" w:right="146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знание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видов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способов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обработки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древесины,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инструментов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и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материалов;</w:t>
      </w:r>
    </w:p>
    <w:p w14:paraId="07D94492">
      <w:pPr>
        <w:pStyle w:val="10"/>
        <w:numPr>
          <w:ilvl w:val="1"/>
          <w:numId w:val="5"/>
        </w:numPr>
        <w:shd w:val="clear"/>
        <w:tabs>
          <w:tab w:val="left" w:pos="862"/>
          <w:tab w:val="left" w:pos="1956"/>
          <w:tab w:val="left" w:pos="3356"/>
          <w:tab w:val="left" w:pos="4203"/>
          <w:tab w:val="left" w:pos="5782"/>
          <w:tab w:val="left" w:pos="7251"/>
          <w:tab w:val="left" w:pos="7716"/>
        </w:tabs>
        <w:spacing w:before="0" w:after="0" w:line="240" w:lineRule="auto"/>
        <w:ind w:left="862" w:right="145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умение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различать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4"/>
          <w:sz w:val="28"/>
          <w:szCs w:val="28"/>
          <w:shd w:val="clear" w:color="auto" w:fill="auto"/>
        </w:rPr>
        <w:t>виды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древесины,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ухаживать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6"/>
          <w:sz w:val="28"/>
          <w:szCs w:val="28"/>
          <w:shd w:val="clear" w:color="auto" w:fill="auto"/>
        </w:rPr>
        <w:t>за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 xml:space="preserve">инструментом,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наносить рисунок на заготовку;</w:t>
      </w:r>
    </w:p>
    <w:p w14:paraId="345DF858">
      <w:pPr>
        <w:pStyle w:val="10"/>
        <w:numPr>
          <w:ilvl w:val="1"/>
          <w:numId w:val="5"/>
        </w:numPr>
        <w:shd w:val="clear"/>
        <w:tabs>
          <w:tab w:val="left" w:pos="862"/>
          <w:tab w:val="left" w:pos="3133"/>
          <w:tab w:val="left" w:pos="4227"/>
          <w:tab w:val="left" w:pos="5939"/>
          <w:tab w:val="left" w:pos="7912"/>
          <w:tab w:val="left" w:pos="9342"/>
        </w:tabs>
        <w:spacing w:before="0" w:after="0" w:line="240" w:lineRule="auto"/>
        <w:ind w:left="862" w:right="144" w:hanging="360"/>
        <w:jc w:val="left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сформированные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навыки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правильного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использования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материала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ab/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и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инструмента, переноса рисунка на заготовку.</w:t>
      </w:r>
    </w:p>
    <w:p w14:paraId="2A3B9684">
      <w:pPr>
        <w:pStyle w:val="6"/>
        <w:shd w:val="clear"/>
        <w:spacing w:line="240" w:lineRule="auto"/>
        <w:ind w:firstLine="0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</w:p>
    <w:p w14:paraId="14B3824B">
      <w:pPr>
        <w:pStyle w:val="6"/>
        <w:shd w:val="clear"/>
        <w:spacing w:before="1" w:line="240" w:lineRule="auto"/>
        <w:ind w:left="143" w:right="136" w:firstLine="719" w:firstLineChars="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Оформление помещения столярной мастерской: все предметы и атрибуты безопасны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актуальны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для</w:t>
      </w:r>
      <w:r>
        <w:rPr>
          <w:rFonts w:hint="default" w:ascii="Times New Roman" w:hAnsi="Times New Roman" w:cs="Times New Roman"/>
          <w:spacing w:val="-10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использования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детьми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под</w:t>
      </w:r>
      <w:r>
        <w:rPr>
          <w:rFonts w:hint="default" w:ascii="Times New Roman" w:hAnsi="Times New Roman" w:cs="Times New Roman"/>
          <w:spacing w:val="-7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присмотром</w:t>
      </w:r>
      <w:r>
        <w:rPr>
          <w:rFonts w:hint="default" w:ascii="Times New Roman" w:hAnsi="Times New Roman" w:cs="Times New Roman"/>
          <w:spacing w:val="-8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взрослого. Предметы и атрибуты находятся в доступе, дети могут свободно ими </w:t>
      </w:r>
      <w:r>
        <w:rPr>
          <w:rFonts w:hint="default" w:ascii="Times New Roman" w:hAnsi="Times New Roman" w:cs="Times New Roman"/>
          <w:spacing w:val="-2"/>
          <w:sz w:val="28"/>
          <w:szCs w:val="28"/>
          <w:shd w:val="clear" w:color="auto" w:fill="auto"/>
        </w:rPr>
        <w:t>пользоваться.</w:t>
      </w:r>
    </w:p>
    <w:p w14:paraId="51710847">
      <w:pPr>
        <w:pStyle w:val="6"/>
        <w:shd w:val="clear"/>
        <w:spacing w:before="2" w:line="240" w:lineRule="auto"/>
        <w:ind w:firstLine="0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</w:p>
    <w:p w14:paraId="656DFF14">
      <w:pPr>
        <w:shd w:val="clear"/>
        <w:spacing w:line="24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</w:p>
    <w:sectPr>
      <w:pgSz w:w="11910" w:h="16840"/>
      <w:pgMar w:top="1040" w:right="708" w:bottom="280" w:left="1559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863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863" w:hanging="360"/>
      </w:pPr>
      <w:rPr>
        <w:rFonts w:hint="default" w:ascii="Symbol" w:hAnsi="Symbol" w:eastAsia="Symbol" w:cs="Symbol"/>
        <w:spacing w:val="0"/>
        <w:w w:val="99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863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863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2">
    <w:nsid w:val="CF092B84"/>
    <w:multiLevelType w:val="multilevel"/>
    <w:tmpl w:val="CF092B84"/>
    <w:lvl w:ilvl="0" w:tentative="0">
      <w:start w:val="0"/>
      <w:numFmt w:val="bullet"/>
      <w:lvlText w:val=""/>
      <w:lvlJc w:val="left"/>
      <w:pPr>
        <w:ind w:left="863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3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1004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91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1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1" w:hanging="360"/>
      </w:pPr>
      <w:rPr>
        <w:rFonts w:hint="default"/>
        <w:lang w:val="ru-RU" w:eastAsia="en-US" w:bidi="ar-SA"/>
      </w:rPr>
    </w:lvl>
  </w:abstractNum>
  <w:abstractNum w:abstractNumId="4">
    <w:nsid w:val="59ADCABA"/>
    <w:multiLevelType w:val="multilevel"/>
    <w:tmpl w:val="59ADCABA"/>
    <w:lvl w:ilvl="0" w:tentative="0">
      <w:start w:val="0"/>
      <w:numFmt w:val="bullet"/>
      <w:lvlText w:val=""/>
      <w:lvlJc w:val="left"/>
      <w:pPr>
        <w:ind w:left="863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attachedTemplate r:id="rId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172A27"/>
    <w:rsid w:val="151E054A"/>
    <w:rsid w:val="343661F2"/>
    <w:rsid w:val="6D0674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2" w:line="318" w:lineRule="exact"/>
      <w:ind w:left="143"/>
      <w:outlineLvl w:val="1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right="0"/>
      <w:jc w:val="both"/>
      <w:outlineLvl w:val="9"/>
    </w:pPr>
    <w:rPr>
      <w:rFonts w:ascii="Times New Roman" w:hAnsi="Times New Roman" w:eastAsia="SimSun" w:cstheme="minorBidi"/>
      <w:kern w:val="2"/>
      <w:sz w:val="18"/>
      <w:szCs w:val="20"/>
      <w:lang w:val="en-US" w:eastAsia="zh-CN"/>
    </w:rPr>
  </w:style>
  <w:style w:type="paragraph" w:styleId="6">
    <w:name w:val="Body Text"/>
    <w:basedOn w:val="1"/>
    <w:qFormat/>
    <w:uiPriority w:val="1"/>
    <w:pPr>
      <w:ind w:hanging="360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7">
    <w:name w:val="Title"/>
    <w:basedOn w:val="1"/>
    <w:qFormat/>
    <w:uiPriority w:val="1"/>
    <w:pPr>
      <w:ind w:left="115" w:right="113"/>
      <w:jc w:val="center"/>
    </w:pPr>
    <w:rPr>
      <w:rFonts w:ascii="Times New Roman" w:hAnsi="Times New Roman" w:eastAsia="Times New Roman" w:cs="Times New Roman"/>
      <w:b/>
      <w:bCs/>
      <w:sz w:val="40"/>
      <w:szCs w:val="40"/>
      <w:lang w:val="ru-RU" w:eastAsia="en-US" w:bidi="ar-SA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right="0"/>
      <w:jc w:val="left"/>
    </w:pPr>
    <w:rPr>
      <w:rFonts w:ascii="Times New Roman" w:hAnsi="Times New Roman" w:eastAsia="SimSun" w:cstheme="minorBidi"/>
      <w:kern w:val="2"/>
      <w:sz w:val="18"/>
      <w:szCs w:val="20"/>
      <w:lang w:val="en-US" w:eastAsia="zh-CN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862" w:hanging="360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1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  <w:style w:type="character" w:customStyle="1" w:styleId="12">
    <w:name w:val="无间隔 Char"/>
    <w:basedOn w:val="3"/>
    <w:link w:val="13"/>
    <w:uiPriority w:val="0"/>
    <w:rPr>
      <w:rFonts w:hint="default" w:ascii="Times New Roman" w:hAnsi="Times New Roman" w:eastAsia="SimSun"/>
      <w:sz w:val="22"/>
    </w:rPr>
  </w:style>
  <w:style w:type="paragraph" w:customStyle="1" w:styleId="13">
    <w:name w:val="No Spacing"/>
    <w:link w:val="12"/>
    <w:uiPriority w:val="0"/>
    <w:rPr>
      <w:rFonts w:hint="default" w:ascii="Times New Roman" w:hAnsi="Times New Roman" w:eastAsia="SimSun" w:cstheme="minorBidi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Kingsoft\WPS%20Office\12.2.0.20326\office6\Normal.w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Сетка"/>
      <sectRole val="1"/>
    </customSectPr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TotalTime>0</TotalTime>
  <ScaleCrop>false</ScaleCrop>
  <LinksUpToDate>false</LinksUpToDate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2025-03-22T19:23:00Z</dcterms:created>
  <dc:creator>User</dc:creator>
  <cp:lastModifiedBy>user</cp:lastModifiedBy>
  <dcterms:modified xsi:type="dcterms:W3CDTF">2025-04-02T06:28:03Z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2025-03-22T00:00:00Z</vt:filetime>
  </property>
  <property fmtid="{D5CDD505-2E9C-101B-9397-08002B2CF9AE}" pid="5" name="Producer">
    <vt:lpwstr>Microsoft® Word 2010</vt:lpwstr>
  </property>
  <property fmtid="{D5CDD505-2E9C-101B-9397-08002B2CF9AE}" pid="6" name="KSOProductBuildVer">
    <vt:lpwstr>1049-12.2.0.20326</vt:lpwstr>
  </property>
  <property fmtid="{D5CDD505-2E9C-101B-9397-08002B2CF9AE}" pid="7" name="ICV">
    <vt:lpwstr>B4F2E0016B174E5285D429CD010907D3_13</vt:lpwstr>
  </property>
</Properties>
</file>